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2F" w:rsidRDefault="000C352F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5000" w:type="pct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10"/>
                  </w:tblGrid>
                  <w:tr w:rsidR="0098576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0C352F" w:rsidRDefault="000C352F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98576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0C352F" w:rsidRDefault="000C352F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8576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0C352F" w:rsidRDefault="000C352F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0C352F" w:rsidRDefault="000C352F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sdt>
      <w:sdtPr>
        <w:id w:val="19890522"/>
        <w:placeholder>
          <w:docPart w:val="294BDA6E37B240A29F92510E00443085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2-22T00:00:00Z">
          <w:dateFormat w:val="M/d/yyyy"/>
          <w:lid w:val="en-US"/>
          <w:storeMappedDataAs w:val="dateTime"/>
          <w:calendar w:val="gregorian"/>
        </w:date>
      </w:sdtPr>
      <w:sdtContent>
        <w:p w:rsidR="000C352F" w:rsidRDefault="00655551">
          <w:pPr>
            <w:pStyle w:val="DateText"/>
          </w:pPr>
          <w:r>
            <w:t>2/22/2012</w:t>
          </w:r>
        </w:p>
      </w:sdtContent>
    </w:sdt>
    <w:sdt>
      <w:sdtPr>
        <w:id w:val="212564916"/>
        <w:placeholder>
          <w:docPart w:val="547AF9E62F3F4764A942100640750B9D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0C352F" w:rsidRDefault="00655551">
          <w:pPr>
            <w:pStyle w:val="SenderAddress"/>
          </w:pPr>
          <w:r>
            <w:t xml:space="preserve">Ian </w:t>
          </w:r>
          <w:proofErr w:type="spellStart"/>
          <w:r>
            <w:t>Meneilly</w:t>
          </w:r>
          <w:proofErr w:type="spellEnd"/>
        </w:p>
      </w:sdtContent>
    </w:sdt>
    <w:sdt>
      <w:sdtPr>
        <w:id w:val="18534652"/>
        <w:placeholder>
          <w:docPart w:val="186F34AF659A449EA05D09D561D57232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0C352F" w:rsidRDefault="00655551">
          <w:pPr>
            <w:pStyle w:val="SenderAddress"/>
          </w:pPr>
          <w:r>
            <w:t>4539 Middle Road</w:t>
          </w:r>
        </w:p>
      </w:sdtContent>
    </w:sdt>
    <w:p w:rsidR="000C352F" w:rsidRDefault="00655551">
      <w:pPr>
        <w:pStyle w:val="SenderAddress"/>
      </w:pPr>
      <w:r>
        <w:t>Allison Park, PA, 15101</w:t>
      </w:r>
    </w:p>
    <w:p w:rsidR="000C352F" w:rsidRDefault="00655551">
      <w:pPr>
        <w:pStyle w:val="RecipientAddress"/>
      </w:pPr>
      <w:r>
        <w:t>Dear Mr. Hampton,</w:t>
      </w:r>
    </w:p>
    <w:p w:rsidR="00655551" w:rsidRDefault="00655551">
      <w:pPr>
        <w:pStyle w:val="RecipientAddress"/>
      </w:pPr>
      <w:r>
        <w:t xml:space="preserve">First off, I would love to be your overseas representative for China! I would like to experience Chinese culture, and also the way they conduct business. Since China just happens to be one of the world’s leading markets, I Would </w:t>
      </w:r>
      <w:proofErr w:type="gramStart"/>
      <w:r w:rsidR="00985764">
        <w:t>be</w:t>
      </w:r>
      <w:proofErr w:type="gramEnd"/>
      <w:r>
        <w:t xml:space="preserve"> a very good asset to come to </w:t>
      </w:r>
      <w:r w:rsidR="00985764">
        <w:t xml:space="preserve">if you need to do larger deals in China overseas. I am always available, and I have been researching china for around 5 months now. I believe I would be the best choice for an overseas representative in China. </w:t>
      </w:r>
    </w:p>
    <w:p w:rsidR="000C352F" w:rsidRDefault="00655551" w:rsidP="00655551">
      <w:pPr>
        <w:rPr>
          <w:b/>
        </w:rPr>
      </w:pPr>
      <w:r>
        <w:rPr>
          <w:b/>
        </w:rPr>
        <w:t xml:space="preserve">Your colleague,   </w:t>
      </w:r>
    </w:p>
    <w:sdt>
      <w:sdtPr>
        <w:id w:val="260286289"/>
        <w:placeholder>
          <w:docPart w:val="29B60515929748C0A670D769ADDB07D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0C352F" w:rsidRDefault="00655551">
          <w:pPr>
            <w:pStyle w:val="Signature"/>
          </w:pPr>
          <w:r>
            <w:t xml:space="preserve">Ian </w:t>
          </w:r>
          <w:proofErr w:type="spellStart"/>
          <w:r>
            <w:t>Meneilly</w:t>
          </w:r>
          <w:proofErr w:type="spellEnd"/>
        </w:p>
      </w:sdtContent>
    </w:sdt>
    <w:p w:rsidR="000C352F" w:rsidRDefault="000C352F">
      <w:pPr>
        <w:pStyle w:val="Signature"/>
      </w:pPr>
    </w:p>
    <w:sectPr w:rsidR="000C352F" w:rsidSect="000C352F"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DCB" w:rsidRDefault="005D1DCB">
      <w:pPr>
        <w:spacing w:after="0" w:line="240" w:lineRule="auto"/>
      </w:pPr>
      <w:r>
        <w:separator/>
      </w:r>
    </w:p>
  </w:endnote>
  <w:endnote w:type="continuationSeparator" w:id="0">
    <w:p w:rsidR="005D1DCB" w:rsidRDefault="005D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52F" w:rsidRDefault="000C352F">
    <w:pPr>
      <w:pStyle w:val="Footer"/>
    </w:pPr>
    <w:r>
      <w:rPr>
        <w:noProof/>
      </w:rPr>
      <w:pict>
        <v:rect id="_x0000_s16399" style="position:absolute;margin-left:0;margin-top:0;width:41.85pt;height:9in;z-index:251671552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399" inset=",,8.64pt,10.8pt">
            <w:txbxContent>
              <w:p w:rsidR="000C352F" w:rsidRDefault="000C352F">
                <w:pPr>
                  <w:pStyle w:val="GrayText"/>
                </w:pPr>
                <w:sdt>
                  <w:sdtPr>
                    <w:id w:val="23888244"/>
                    <w:placeholder>
                      <w:docPart w:val="559318B2EFCA4A10BA882FB9F4A265C5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655551">
                      <w:t>4539 Middle Road</w:t>
                    </w:r>
                  </w:sdtContent>
                </w:sdt>
                <w:r w:rsidR="005D1DCB"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16400" style="position:absolute;margin-left:0;margin-top:0;width:562.05pt;height:743.45pt;z-index:25167257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16398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16398" inset="0,0,0,0">
            <w:txbxContent>
              <w:p w:rsidR="000C352F" w:rsidRDefault="000C352F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5D1DCB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52F" w:rsidRDefault="000C352F">
    <w:pPr>
      <w:rPr>
        <w:sz w:val="20"/>
      </w:rPr>
    </w:pPr>
    <w:r w:rsidRPr="000C352F">
      <w:rPr>
        <w:noProof/>
        <w:sz w:val="10"/>
        <w:szCs w:val="10"/>
      </w:rPr>
      <w:pict>
        <v:rect id="_x0000_s16403" style="position:absolute;margin-left:-351.55pt;margin-top:0;width:46.85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16403" inset=",,8.64pt,10.8pt">
            <w:txbxContent>
              <w:p w:rsidR="000C352F" w:rsidRDefault="000C352F">
                <w:pPr>
                  <w:pStyle w:val="GrayText"/>
                </w:pPr>
                <w:sdt>
                  <w:sdtPr>
                    <w:id w:val="805254801"/>
                    <w:placeholder>
                      <w:docPart w:val="6C2E3005DB1B47C5A98681B42EFAF77E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655551">
                      <w:t>4539 Middle Road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16402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16401" style="position:absolute;margin-left:60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401" inset="0,0,0,0">
            <w:txbxContent>
              <w:p w:rsidR="000C352F" w:rsidRDefault="000C352F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5D1DCB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0C352F" w:rsidRDefault="000C352F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52F" w:rsidRDefault="000C352F">
    <w:pPr>
      <w:pStyle w:val="Footer"/>
    </w:pPr>
    <w:r>
      <w:rPr>
        <w:noProof/>
        <w:lang w:eastAsia="en-US" w:bidi="ar-SA"/>
      </w:rPr>
      <w:pict>
        <v:oval id="_x0000_s16394" style="position:absolute;margin-left:32.0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16394" inset="0,0,0,0">
            <w:txbxContent>
              <w:p w:rsidR="000C352F" w:rsidRDefault="000C352F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  <w:lang w:eastAsia="en-US" w:bidi="ar-SA"/>
      </w:rPr>
      <w:pict>
        <v:roundrect id="_x0000_s16393" style="position:absolute;margin-left:0;margin-top:0;width:545.6pt;height:751.35pt;z-index:25166745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DCB" w:rsidRDefault="005D1DCB">
      <w:pPr>
        <w:spacing w:after="0" w:line="240" w:lineRule="auto"/>
      </w:pPr>
      <w:r>
        <w:separator/>
      </w:r>
    </w:p>
  </w:footnote>
  <w:footnote w:type="continuationSeparator" w:id="0">
    <w:p w:rsidR="005D1DCB" w:rsidRDefault="005D1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8434">
      <o:colormenu v:ext="edit" fillcolor="none [3204]" strokecolor="none [3213]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985764"/>
    <w:rsid w:val="000C352F"/>
    <w:rsid w:val="005D1DCB"/>
    <w:rsid w:val="00655551"/>
    <w:rsid w:val="0098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52F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0C352F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C352F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2F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2F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2F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2F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2F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2F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2F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0C352F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0C35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352F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0C352F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0C352F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0C352F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0C352F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0C352F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0C352F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0C352F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0C352F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0C352F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0C352F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5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52F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0C352F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C352F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C352F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C352F"/>
  </w:style>
  <w:style w:type="character" w:customStyle="1" w:styleId="DateChar">
    <w:name w:val="Date Char"/>
    <w:basedOn w:val="DefaultParagraphFont"/>
    <w:link w:val="Date"/>
    <w:uiPriority w:val="99"/>
    <w:semiHidden/>
    <w:rsid w:val="000C352F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0C352F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0C35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352F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0C352F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2F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2F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2F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2F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2F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2F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2F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2F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0C352F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0C352F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C352F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2F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0C352F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0C352F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0C352F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0C352F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0C352F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0C352F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0C352F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C352F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0C352F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0C352F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C352F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0C352F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C352F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0C352F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C352F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0C352F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0C352F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C352F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C352F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C352F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C352F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C352F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C352F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C352F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0C352F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0C352F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0C352F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4BDA6E37B240A29F92510E00443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2612A-47AD-45F3-A1B2-B389F12C00F5}"/>
      </w:docPartPr>
      <w:docPartBody>
        <w:p w:rsidR="00000000" w:rsidRDefault="00E002C4">
          <w:pPr>
            <w:pStyle w:val="294BDA6E37B240A29F92510E00443085"/>
          </w:pPr>
          <w:r>
            <w:t>[Pick the date]</w:t>
          </w:r>
        </w:p>
      </w:docPartBody>
    </w:docPart>
    <w:docPart>
      <w:docPartPr>
        <w:name w:val="547AF9E62F3F4764A942100640750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9CBDA-A822-4A5E-A8F7-FA917AF5FFF6}"/>
      </w:docPartPr>
      <w:docPartBody>
        <w:p w:rsidR="00000000" w:rsidRDefault="00E002C4">
          <w:pPr>
            <w:pStyle w:val="547AF9E62F3F4764A942100640750B9D"/>
          </w:pPr>
          <w:r>
            <w:t>[Type the sender name]</w:t>
          </w:r>
        </w:p>
      </w:docPartBody>
    </w:docPart>
    <w:docPart>
      <w:docPartPr>
        <w:name w:val="186F34AF659A449EA05D09D561D57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4DC5C-C28C-4835-95E0-9A41C8C5099E}"/>
      </w:docPartPr>
      <w:docPartBody>
        <w:p w:rsidR="00000000" w:rsidRDefault="00E002C4">
          <w:pPr>
            <w:pStyle w:val="186F34AF659A449EA05D09D561D57232"/>
          </w:pPr>
          <w:r>
            <w:t>[Type the sender company name]</w:t>
          </w:r>
        </w:p>
      </w:docPartBody>
    </w:docPart>
    <w:docPart>
      <w:docPartPr>
        <w:name w:val="29B60515929748C0A670D769ADDB0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C8624-1524-491A-87AB-C046A811BD11}"/>
      </w:docPartPr>
      <w:docPartBody>
        <w:p w:rsidR="00000000" w:rsidRDefault="00E002C4">
          <w:pPr>
            <w:pStyle w:val="29B60515929748C0A670D769ADDB07D4"/>
          </w:pPr>
          <w:r>
            <w:t>[Type the sender name]</w:t>
          </w:r>
        </w:p>
      </w:docPartBody>
    </w:docPart>
    <w:docPart>
      <w:docPartPr>
        <w:name w:val="559318B2EFCA4A10BA882FB9F4A26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EA534D-A030-400C-98C6-9A4FCEE4374A}"/>
      </w:docPartPr>
      <w:docPartBody>
        <w:p w:rsidR="00000000" w:rsidRDefault="00E002C4">
          <w:pPr>
            <w:pStyle w:val="559318B2EFCA4A10BA882FB9F4A265C5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6C2E3005DB1B47C5A98681B42EFAF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88308-B3DE-4DD0-8475-591F98EBC76A}"/>
      </w:docPartPr>
      <w:docPartBody>
        <w:p w:rsidR="00000000" w:rsidRDefault="00E002C4">
          <w:pPr>
            <w:pStyle w:val="6C2E3005DB1B47C5A98681B42EFAF77E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002C4"/>
    <w:rsid w:val="00E00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4BDA6E37B240A29F92510E00443085">
    <w:name w:val="294BDA6E37B240A29F92510E00443085"/>
  </w:style>
  <w:style w:type="paragraph" w:customStyle="1" w:styleId="547AF9E62F3F4764A942100640750B9D">
    <w:name w:val="547AF9E62F3F4764A942100640750B9D"/>
  </w:style>
  <w:style w:type="paragraph" w:customStyle="1" w:styleId="186F34AF659A449EA05D09D561D57232">
    <w:name w:val="186F34AF659A449EA05D09D561D57232"/>
  </w:style>
  <w:style w:type="paragraph" w:customStyle="1" w:styleId="3779BBBBE44740C98B772FBDE366B397">
    <w:name w:val="3779BBBBE44740C98B772FBDE366B397"/>
  </w:style>
  <w:style w:type="paragraph" w:customStyle="1" w:styleId="BD649CA746474313BF83AFE5531A84C2">
    <w:name w:val="BD649CA746474313BF83AFE5531A84C2"/>
  </w:style>
  <w:style w:type="paragraph" w:customStyle="1" w:styleId="58C38D9B389F4F96A120A3869C510DF5">
    <w:name w:val="58C38D9B389F4F96A120A3869C510DF5"/>
  </w:style>
  <w:style w:type="paragraph" w:customStyle="1" w:styleId="29B60515929748C0A670D769ADDB07D4">
    <w:name w:val="29B60515929748C0A670D769ADDB07D4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7CB08D45FD344A6AC0146DC7FB56422">
    <w:name w:val="57CB08D45FD344A6AC0146DC7FB56422"/>
  </w:style>
  <w:style w:type="paragraph" w:customStyle="1" w:styleId="39777911879C4F2DA1D765454CC51FAA">
    <w:name w:val="39777911879C4F2DA1D765454CC51FAA"/>
  </w:style>
  <w:style w:type="paragraph" w:customStyle="1" w:styleId="559318B2EFCA4A10BA882FB9F4A265C5">
    <w:name w:val="559318B2EFCA4A10BA882FB9F4A265C5"/>
  </w:style>
  <w:style w:type="paragraph" w:customStyle="1" w:styleId="6C2E3005DB1B47C5A98681B42EFAF77E">
    <w:name w:val="6C2E3005DB1B47C5A98681B42EFAF77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CoverPageProperties xmlns="http://schemas.microsoft.com/office/2006/coverPageProps">
  <PublishDate>2012-02-22T00:00:00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45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4539 Middle Road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Meneilly</dc:creator>
  <cp:lastModifiedBy>IOMeneilly</cp:lastModifiedBy>
  <cp:revision>1</cp:revision>
  <dcterms:created xsi:type="dcterms:W3CDTF">2012-02-22T21:37:00Z</dcterms:created>
  <dcterms:modified xsi:type="dcterms:W3CDTF">2012-02-22T22:23:00Z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